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Heading2"/>
        <w:keepNext w:val="0"/>
        <w:spacing w:before="0" w:after="299"/>
        <w:jc w:val="center"/>
        <w:rPr>
          <w:b/>
          <w:bCs/>
          <w:sz w:val="36"/>
          <w:szCs w:val="36"/>
        </w:rPr>
      </w:pPr>
      <w:r>
        <w:rPr>
          <w:rFonts w:ascii="SimSun" w:eastAsia="SimSun" w:hAnsi="SimSun" w:cs="SimSun"/>
          <w:i w:val="0"/>
          <w:iCs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11010900</wp:posOffset>
            </wp:positionV>
            <wp:extent cx="355600" cy="4572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1340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i w:val="0"/>
          <w:iCs w:val="0"/>
        </w:rPr>
        <w:t>教科版科学一年级下册第二单元《动物》测试卷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一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选择题</w:t>
      </w:r>
      <w:r>
        <w:rPr>
          <w:rFonts w:ascii="Times New Roman" w:eastAsia="Times New Roman" w:hAnsi="Times New Roman" w:cs="Times New Roman"/>
          <w:i w:val="0"/>
        </w:rPr>
        <w:t>(</w:t>
      </w:r>
      <w:r>
        <w:rPr>
          <w:rFonts w:ascii="SimSun" w:eastAsia="SimSun" w:hAnsi="SimSun" w:cs="SimSun"/>
          <w:i w:val="0"/>
        </w:rPr>
        <w:t>共</w:t>
      </w:r>
      <w:r>
        <w:rPr>
          <w:rFonts w:ascii="Times New Roman" w:eastAsia="Times New Roman" w:hAnsi="Times New Roman" w:cs="Times New Roman"/>
          <w:i w:val="0"/>
        </w:rPr>
        <w:t>10</w:t>
      </w:r>
      <w:r>
        <w:rPr>
          <w:rFonts w:ascii="SimSun" w:eastAsia="SimSun" w:hAnsi="SimSun" w:cs="SimSun"/>
          <w:i w:val="0"/>
        </w:rPr>
        <w:t>题，共</w:t>
      </w:r>
      <w:r>
        <w:rPr>
          <w:rFonts w:ascii="Times New Roman" w:eastAsia="Times New Roman" w:hAnsi="Times New Roman" w:cs="Times New Roman"/>
          <w:i w:val="0"/>
        </w:rPr>
        <w:t>20</w:t>
      </w:r>
      <w:r>
        <w:rPr>
          <w:rFonts w:ascii="SimSun" w:eastAsia="SimSun" w:hAnsi="SimSun" w:cs="SimSun"/>
          <w:i w:val="0"/>
        </w:rPr>
        <w:t>分</w:t>
      </w:r>
      <w:r>
        <w:rPr>
          <w:rFonts w:ascii="Times New Roman" w:eastAsia="Times New Roman" w:hAnsi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鱼的身上有（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毛</w:t>
      </w:r>
      <w:r>
        <w:rPr>
          <w:b w:val="0"/>
          <w:bCs w:val="0"/>
        </w:rPr>
        <w:t>        B.</w:t>
      </w:r>
      <w:r>
        <w:rPr>
          <w:rFonts w:ascii="SimSun" w:eastAsia="SimSun" w:hAnsi="SimSun" w:cs="SimSun"/>
          <w:b w:val="0"/>
          <w:bCs w:val="0"/>
        </w:rPr>
        <w:t>鳞</w:t>
      </w:r>
      <w:r>
        <w:rPr>
          <w:b w:val="0"/>
          <w:bCs w:val="0"/>
        </w:rPr>
        <w:t>        C.</w:t>
      </w:r>
      <w:r>
        <w:rPr>
          <w:rFonts w:ascii="SimSun" w:eastAsia="SimSun" w:hAnsi="SimSun" w:cs="SimSun"/>
          <w:b w:val="0"/>
          <w:bCs w:val="0"/>
        </w:rPr>
        <w:t>羽毛</w:t>
      </w:r>
    </w:p>
    <w:p>
      <w:pPr>
        <w:jc w:val="left"/>
      </w:pPr>
      <w:r>
        <w:t>2.</w:t>
      </w:r>
      <w:r>
        <w:rPr>
          <w:rFonts w:ascii="SimSun" w:eastAsia="SimSun" w:hAnsi="SimSun" w:cs="SimSun"/>
          <w:b w:val="0"/>
          <w:bCs w:val="0"/>
        </w:rPr>
        <w:t>鱼在水中靠（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）运动。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鱼鳍</w:t>
      </w:r>
      <w:r>
        <w:rPr>
          <w:b w:val="0"/>
          <w:bCs w:val="0"/>
        </w:rPr>
        <w:t>       B.</w:t>
      </w:r>
      <w:r>
        <w:rPr>
          <w:rFonts w:ascii="SimSun" w:eastAsia="SimSun" w:hAnsi="SimSun" w:cs="SimSun"/>
          <w:b w:val="0"/>
          <w:bCs w:val="0"/>
        </w:rPr>
        <w:t>鱼头</w:t>
      </w:r>
      <w:r>
        <w:rPr>
          <w:b w:val="0"/>
          <w:bCs w:val="0"/>
        </w:rPr>
        <w:t>       C.</w:t>
      </w:r>
      <w:r>
        <w:rPr>
          <w:rFonts w:ascii="SimSun" w:eastAsia="SimSun" w:hAnsi="SimSun" w:cs="SimSun"/>
          <w:b w:val="0"/>
          <w:bCs w:val="0"/>
        </w:rPr>
        <w:t>鱼尾</w:t>
      </w:r>
    </w:p>
    <w:p>
      <w:pPr>
        <w:jc w:val="left"/>
      </w:pPr>
      <w:r>
        <w:t>3.</w:t>
      </w:r>
      <w:r>
        <w:rPr>
          <w:rFonts w:ascii="SimSun" w:eastAsia="SimSun" w:hAnsi="SimSun" w:cs="SimSun"/>
          <w:b w:val="0"/>
          <w:bCs w:val="0"/>
        </w:rPr>
        <w:t>和蜗牛相似的动物是（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b w:val="0"/>
          <w:bCs w:val="0"/>
          <w:strike w:val="0"/>
          <w:u w:val="none"/>
        </w:rPr>
        <w:drawing>
          <wp:inline>
            <wp:extent cx="762000" cy="8572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蚂蚁</w:t>
      </w:r>
      <w:r>
        <w:rPr>
          <w:b w:val="0"/>
          <w:bCs w:val="0"/>
        </w:rPr>
        <w:t>       B.</w:t>
      </w:r>
      <w:r>
        <w:rPr>
          <w:b w:val="0"/>
          <w:bCs w:val="0"/>
          <w:strike w:val="0"/>
          <w:u w:val="none"/>
        </w:rPr>
        <w:drawing>
          <wp:inline>
            <wp:extent cx="1181100" cy="60007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1650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田螺</w:t>
      </w:r>
      <w:r>
        <w:rPr>
          <w:b w:val="0"/>
          <w:bCs w:val="0"/>
        </w:rPr>
        <w:t>       C.</w:t>
      </w:r>
      <w:r>
        <w:rPr>
          <w:b w:val="0"/>
          <w:bCs w:val="0"/>
          <w:strike w:val="0"/>
          <w:u w:val="none"/>
        </w:rPr>
        <w:drawing>
          <wp:inline>
            <wp:extent cx="1095375" cy="84772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17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金鱼</w:t>
      </w:r>
    </w:p>
    <w:p>
      <w:pPr>
        <w:jc w:val="left"/>
      </w:pPr>
      <w:r>
        <w:t>4.</w:t>
      </w:r>
      <w:r>
        <w:rPr>
          <w:rFonts w:ascii="SimSun" w:eastAsia="SimSun" w:hAnsi="SimSun" w:cs="SimSun"/>
          <w:b w:val="0"/>
          <w:bCs w:val="0"/>
        </w:rPr>
        <w:t>一般不能在（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）找到蜗牛。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b w:val="0"/>
          <w:bCs w:val="0"/>
          <w:strike w:val="0"/>
          <w:u w:val="none"/>
        </w:rPr>
        <w:drawing>
          <wp:inline>
            <wp:extent cx="1524000" cy="111442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81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花坛里</w:t>
      </w:r>
      <w:r>
        <w:rPr>
          <w:b w:val="0"/>
          <w:bCs w:val="0"/>
        </w:rPr>
        <w:t>            B.</w:t>
      </w:r>
      <w:r>
        <w:rPr>
          <w:b w:val="0"/>
          <w:bCs w:val="0"/>
          <w:strike w:val="0"/>
          <w:u w:val="none"/>
        </w:rPr>
        <w:drawing>
          <wp:inline>
            <wp:extent cx="1504950" cy="105727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39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夏天中午的操场上</w:t>
      </w:r>
      <w:r>
        <w:rPr>
          <w:b w:val="0"/>
          <w:bCs w:val="0"/>
        </w:rPr>
        <w:t>           C.</w:t>
      </w:r>
      <w:r>
        <w:rPr>
          <w:b w:val="0"/>
          <w:bCs w:val="0"/>
          <w:strike w:val="0"/>
          <w:u w:val="none"/>
        </w:rPr>
        <w:drawing>
          <wp:inline>
            <wp:extent cx="1400175" cy="10572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185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草地里</w:t>
      </w:r>
    </w:p>
    <w:p>
      <w:pPr>
        <w:jc w:val="left"/>
      </w:pPr>
      <w:r>
        <w:t>5.</w:t>
      </w:r>
      <w:r>
        <w:rPr>
          <w:rFonts w:ascii="SimSun" w:eastAsia="SimSun" w:hAnsi="SimSun" w:cs="SimSun"/>
          <w:b w:val="0"/>
          <w:bCs w:val="0"/>
        </w:rPr>
        <w:t>蜗牛用（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）刮取食物。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牙齿</w:t>
      </w:r>
      <w:r>
        <w:rPr>
          <w:b w:val="0"/>
          <w:bCs w:val="0"/>
        </w:rPr>
        <w:t>       B.</w:t>
      </w:r>
      <w:r>
        <w:rPr>
          <w:rFonts w:ascii="SimSun" w:eastAsia="SimSun" w:hAnsi="SimSun" w:cs="SimSun"/>
          <w:b w:val="0"/>
          <w:bCs w:val="0"/>
        </w:rPr>
        <w:t>舌头</w:t>
      </w:r>
      <w:r>
        <w:rPr>
          <w:b w:val="0"/>
          <w:bCs w:val="0"/>
        </w:rPr>
        <w:t>       C.</w:t>
      </w:r>
      <w:r>
        <w:rPr>
          <w:rFonts w:ascii="SimSun" w:eastAsia="SimSun" w:hAnsi="SimSun" w:cs="SimSun"/>
          <w:b w:val="0"/>
          <w:bCs w:val="0"/>
        </w:rPr>
        <w:t>齿舌</w:t>
      </w:r>
    </w:p>
    <w:p>
      <w:pPr>
        <w:jc w:val="left"/>
      </w:pPr>
      <w:r>
        <w:t>6.</w:t>
      </w:r>
      <w:r>
        <w:rPr>
          <w:rFonts w:ascii="SimSun" w:eastAsia="SimSun" w:hAnsi="SimSun" w:cs="SimSun"/>
          <w:b w:val="0"/>
          <w:bCs w:val="0"/>
        </w:rPr>
        <w:t>遇到不知名的小动物，应该（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不观察了</w:t>
      </w:r>
      <w:r>
        <w:rPr>
          <w:b w:val="0"/>
          <w:bCs w:val="0"/>
        </w:rPr>
        <w:t>       B.</w:t>
      </w:r>
      <w:r>
        <w:rPr>
          <w:rFonts w:ascii="SimSun" w:eastAsia="SimSun" w:hAnsi="SimSun" w:cs="SimSun"/>
          <w:b w:val="0"/>
          <w:bCs w:val="0"/>
        </w:rPr>
        <w:t>抓住它</w:t>
      </w:r>
      <w:r>
        <w:rPr>
          <w:b w:val="0"/>
          <w:bCs w:val="0"/>
        </w:rPr>
        <w:t>       C.</w:t>
      </w:r>
      <w:r>
        <w:rPr>
          <w:rFonts w:ascii="SimSun" w:eastAsia="SimSun" w:hAnsi="SimSun" w:cs="SimSun"/>
          <w:b w:val="0"/>
          <w:bCs w:val="0"/>
        </w:rPr>
        <w:t>记下它的形态，查阅资料</w:t>
      </w:r>
    </w:p>
    <w:p>
      <w:pPr>
        <w:jc w:val="left"/>
      </w:pPr>
      <w:r>
        <w:t>7.</w:t>
      </w:r>
      <w:r>
        <w:rPr>
          <w:rFonts w:ascii="SimSun" w:eastAsia="SimSun" w:hAnsi="SimSun" w:cs="SimSun"/>
          <w:b w:val="0"/>
          <w:bCs w:val="0"/>
        </w:rPr>
        <w:t>下列动物体内有</w:t>
      </w:r>
      <w:r>
        <w:rPr>
          <w:b w:val="0"/>
          <w:bCs w:val="0"/>
        </w:rPr>
        <w:t>“</w:t>
      </w:r>
      <w:r>
        <w:rPr>
          <w:rFonts w:ascii="SimSun" w:eastAsia="SimSun" w:hAnsi="SimSun" w:cs="SimSun"/>
          <w:b w:val="0"/>
          <w:bCs w:val="0"/>
        </w:rPr>
        <w:t>骨骼</w:t>
      </w:r>
      <w:r>
        <w:rPr>
          <w:b w:val="0"/>
          <w:bCs w:val="0"/>
        </w:rPr>
        <w:t>”</w:t>
      </w:r>
      <w:r>
        <w:rPr>
          <w:rFonts w:ascii="SimSun" w:eastAsia="SimSun" w:hAnsi="SimSun" w:cs="SimSun"/>
          <w:b w:val="0"/>
          <w:bCs w:val="0"/>
        </w:rPr>
        <w:t>的是（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 xml:space="preserve">A. </w:t>
      </w:r>
      <w:r>
        <w:rPr>
          <w:b w:val="0"/>
          <w:bCs w:val="0"/>
          <w:strike w:val="0"/>
          <w:u w:val="none"/>
        </w:rPr>
        <w:drawing>
          <wp:inline>
            <wp:extent cx="1085850" cy="7715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957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蜗牛</w:t>
      </w:r>
      <w:r>
        <w:rPr>
          <w:b w:val="0"/>
          <w:bCs w:val="0"/>
        </w:rPr>
        <w:t>       B.</w:t>
      </w:r>
      <w:r>
        <w:rPr>
          <w:b w:val="0"/>
          <w:bCs w:val="0"/>
          <w:strike w:val="0"/>
          <w:u w:val="none"/>
        </w:rPr>
        <w:drawing>
          <wp:inline>
            <wp:extent cx="1171575" cy="85725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329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金鱼</w:t>
      </w:r>
      <w:r>
        <w:rPr>
          <w:b w:val="0"/>
          <w:bCs w:val="0"/>
        </w:rPr>
        <w:t xml:space="preserve">     C. </w:t>
      </w:r>
      <w:r>
        <w:rPr>
          <w:b w:val="0"/>
          <w:bCs w:val="0"/>
          <w:strike w:val="0"/>
          <w:u w:val="none"/>
        </w:rPr>
        <w:drawing>
          <wp:inline>
            <wp:extent cx="819150" cy="74295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891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蚯蚓</w:t>
      </w:r>
    </w:p>
    <w:p>
      <w:pPr>
        <w:jc w:val="left"/>
      </w:pPr>
      <w:r>
        <w:t>8.</w:t>
      </w:r>
      <w:r>
        <w:rPr>
          <w:rFonts w:ascii="SimSun" w:eastAsia="SimSun" w:hAnsi="SimSun" w:cs="SimSun"/>
          <w:b w:val="0"/>
          <w:bCs w:val="0"/>
        </w:rPr>
        <w:t>蜗牛能在玻璃上爬行，是因为它（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很轻</w:t>
      </w:r>
      <w:r>
        <w:rPr>
          <w:b w:val="0"/>
          <w:bCs w:val="0"/>
        </w:rPr>
        <w:t>        B.</w:t>
      </w:r>
      <w:r>
        <w:rPr>
          <w:rFonts w:ascii="SimSun" w:eastAsia="SimSun" w:hAnsi="SimSun" w:cs="SimSun"/>
          <w:b w:val="0"/>
          <w:bCs w:val="0"/>
        </w:rPr>
        <w:t>分泌黏液</w:t>
      </w:r>
      <w:r>
        <w:rPr>
          <w:b w:val="0"/>
          <w:bCs w:val="0"/>
        </w:rPr>
        <w:t>        C.</w:t>
      </w:r>
      <w:r>
        <w:rPr>
          <w:rFonts w:ascii="SimSun" w:eastAsia="SimSun" w:hAnsi="SimSun" w:cs="SimSun"/>
          <w:b w:val="0"/>
          <w:bCs w:val="0"/>
        </w:rPr>
        <w:t>有吸盘</w:t>
      </w:r>
    </w:p>
    <w:p>
      <w:pPr>
        <w:jc w:val="left"/>
      </w:pPr>
      <w:r>
        <w:t>9.</w:t>
      </w:r>
      <w:r>
        <w:rPr>
          <w:rFonts w:ascii="SimSun" w:eastAsia="SimSun" w:hAnsi="SimSun" w:cs="SimSun"/>
          <w:b w:val="0"/>
          <w:bCs w:val="0"/>
        </w:rPr>
        <w:t>蜗牛有（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）触角。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A.1</w:t>
      </w:r>
      <w:r>
        <w:rPr>
          <w:rFonts w:ascii="SimSun" w:eastAsia="SimSun" w:hAnsi="SimSun" w:cs="SimSun"/>
          <w:b w:val="0"/>
          <w:bCs w:val="0"/>
        </w:rPr>
        <w:t>对</w:t>
      </w:r>
      <w:r>
        <w:rPr>
          <w:b w:val="0"/>
          <w:bCs w:val="0"/>
        </w:rPr>
        <w:t>       B.2</w:t>
      </w:r>
      <w:r>
        <w:rPr>
          <w:rFonts w:ascii="SimSun" w:eastAsia="SimSun" w:hAnsi="SimSun" w:cs="SimSun"/>
          <w:b w:val="0"/>
          <w:bCs w:val="0"/>
        </w:rPr>
        <w:t>对</w:t>
      </w:r>
      <w:r>
        <w:rPr>
          <w:b w:val="0"/>
          <w:bCs w:val="0"/>
        </w:rPr>
        <w:t>       C.3</w:t>
      </w:r>
      <w:r>
        <w:rPr>
          <w:rFonts w:ascii="SimSun" w:eastAsia="SimSun" w:hAnsi="SimSun" w:cs="SimSun"/>
          <w:b w:val="0"/>
          <w:bCs w:val="0"/>
        </w:rPr>
        <w:t>对</w:t>
      </w:r>
    </w:p>
    <w:p>
      <w:pPr>
        <w:jc w:val="left"/>
      </w:pPr>
      <w:r>
        <w:t>10.</w:t>
      </w:r>
      <w:r>
        <w:rPr>
          <w:rFonts w:ascii="SimSun" w:eastAsia="SimSun" w:hAnsi="SimSun" w:cs="SimSun"/>
          <w:b w:val="0"/>
          <w:bCs w:val="0"/>
        </w:rPr>
        <w:t>蜗牛的移动很（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快</w:t>
      </w:r>
      <w:r>
        <w:rPr>
          <w:b w:val="0"/>
          <w:bCs w:val="0"/>
        </w:rPr>
        <w:t>        B.</w:t>
      </w:r>
      <w:r>
        <w:rPr>
          <w:rFonts w:ascii="SimSun" w:eastAsia="SimSun" w:hAnsi="SimSun" w:cs="SimSun"/>
          <w:b w:val="0"/>
          <w:bCs w:val="0"/>
        </w:rPr>
        <w:t>慢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二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填空题</w:t>
      </w:r>
      <w:r>
        <w:rPr>
          <w:rFonts w:ascii="Times New Roman" w:eastAsia="Times New Roman" w:hAnsi="Times New Roman" w:cs="Times New Roman"/>
          <w:i w:val="0"/>
        </w:rPr>
        <w:t>(</w:t>
      </w:r>
      <w:r>
        <w:rPr>
          <w:rFonts w:ascii="SimSun" w:eastAsia="SimSun" w:hAnsi="SimSun" w:cs="SimSun"/>
          <w:i w:val="0"/>
        </w:rPr>
        <w:t>共</w:t>
      </w:r>
      <w:r>
        <w:rPr>
          <w:rFonts w:ascii="Times New Roman" w:eastAsia="Times New Roman" w:hAnsi="Times New Roman" w:cs="Times New Roman"/>
          <w:i w:val="0"/>
        </w:rPr>
        <w:t>8</w:t>
      </w:r>
      <w:r>
        <w:rPr>
          <w:rFonts w:ascii="SimSun" w:eastAsia="SimSun" w:hAnsi="SimSun" w:cs="SimSun"/>
          <w:i w:val="0"/>
        </w:rPr>
        <w:t>题，共</w:t>
      </w:r>
      <w:r>
        <w:rPr>
          <w:rFonts w:ascii="Times New Roman" w:eastAsia="Times New Roman" w:hAnsi="Times New Roman" w:cs="Times New Roman"/>
          <w:i w:val="0"/>
        </w:rPr>
        <w:t>42</w:t>
      </w:r>
      <w:r>
        <w:rPr>
          <w:rFonts w:ascii="SimSun" w:eastAsia="SimSun" w:hAnsi="SimSun" w:cs="SimSun"/>
          <w:i w:val="0"/>
        </w:rPr>
        <w:t>分</w:t>
      </w:r>
      <w:r>
        <w:rPr>
          <w:rFonts w:ascii="Times New Roman" w:eastAsia="Times New Roman" w:hAnsi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蜗牛的家不能被（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），要把家建立在（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SimSun" w:eastAsia="SimSun" w:hAnsi="SimSun" w:cs="SimSun"/>
          <w:b w:val="0"/>
          <w:bCs w:val="0"/>
        </w:rPr>
        <w:t>鱼在水中靠（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）运动，用（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）呼吸。</w:t>
      </w:r>
    </w:p>
    <w:p>
      <w:pPr>
        <w:jc w:val="left"/>
        <w:rPr>
          <w:b w:val="0"/>
          <w:bCs w:val="0"/>
        </w:rPr>
      </w:pPr>
      <w:r>
        <w:t>3.</w:t>
      </w:r>
      <w:r>
        <w:rPr>
          <w:rFonts w:ascii="SimSun" w:eastAsia="SimSun" w:hAnsi="SimSun" w:cs="SimSun"/>
          <w:b w:val="0"/>
          <w:bCs w:val="0"/>
        </w:rPr>
        <w:t>蜗牛生活在（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）的地方，往往在（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）后出现。</w:t>
      </w:r>
    </w:p>
    <w:p>
      <w:pPr>
        <w:jc w:val="left"/>
        <w:rPr>
          <w:b w:val="0"/>
          <w:bCs w:val="0"/>
        </w:rPr>
      </w:pPr>
      <w:r>
        <w:t>4.</w:t>
      </w:r>
      <w:r>
        <w:rPr>
          <w:rFonts w:ascii="SimSun" w:eastAsia="SimSun" w:hAnsi="SimSun" w:cs="SimSun"/>
          <w:b w:val="0"/>
          <w:bCs w:val="0"/>
        </w:rPr>
        <w:t>蚯蚓可以使土壤（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），有利于植物的生长。</w:t>
      </w:r>
    </w:p>
    <w:p>
      <w:pPr>
        <w:jc w:val="left"/>
        <w:rPr>
          <w:b w:val="0"/>
          <w:bCs w:val="0"/>
        </w:rPr>
      </w:pPr>
      <w:r>
        <w:t>5.</w:t>
      </w:r>
      <w:r>
        <w:rPr>
          <w:rFonts w:ascii="SimSun" w:eastAsia="SimSun" w:hAnsi="SimSun" w:cs="SimSun"/>
          <w:b w:val="0"/>
          <w:bCs w:val="0"/>
        </w:rPr>
        <w:t>寻找小动物的工具有（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jc w:val="left"/>
        <w:rPr>
          <w:b w:val="0"/>
          <w:bCs w:val="0"/>
        </w:rPr>
      </w:pPr>
      <w:r>
        <w:t>6.</w:t>
      </w:r>
      <w:r>
        <w:rPr>
          <w:rFonts w:ascii="SimSun" w:eastAsia="SimSun" w:hAnsi="SimSun" w:cs="SimSun"/>
          <w:b w:val="0"/>
          <w:bCs w:val="0"/>
        </w:rPr>
        <w:t>说出你知道的动物：（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）、（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）和（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jc w:val="left"/>
        <w:rPr>
          <w:b w:val="0"/>
          <w:bCs w:val="0"/>
        </w:rPr>
      </w:pPr>
      <w:r>
        <w:t>7.</w:t>
      </w:r>
      <w:r>
        <w:rPr>
          <w:rFonts w:ascii="SimSun" w:eastAsia="SimSun" w:hAnsi="SimSun" w:cs="SimSun"/>
          <w:b w:val="0"/>
          <w:bCs w:val="0"/>
        </w:rPr>
        <w:t>猫是（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）物，花是（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）物。</w:t>
      </w:r>
    </w:p>
    <w:p>
      <w:pPr>
        <w:jc w:val="left"/>
        <w:rPr>
          <w:b w:val="0"/>
          <w:bCs w:val="0"/>
        </w:rPr>
      </w:pPr>
      <w:r>
        <w:t>8.</w:t>
      </w:r>
      <w:r>
        <w:rPr>
          <w:rFonts w:ascii="SimSun" w:eastAsia="SimSun" w:hAnsi="SimSun" w:cs="SimSun"/>
          <w:b w:val="0"/>
          <w:bCs w:val="0"/>
        </w:rPr>
        <w:t>我们要观察蜗牛的（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）（</w:t>
      </w:r>
      <w:r>
        <w:rPr>
          <w:b w:val="0"/>
          <w:bCs w:val="0"/>
        </w:rPr>
        <w:t xml:space="preserve">      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三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判断题</w:t>
      </w:r>
      <w:r>
        <w:rPr>
          <w:rFonts w:ascii="Times New Roman" w:eastAsia="Times New Roman" w:hAnsi="Times New Roman" w:cs="Times New Roman"/>
          <w:i w:val="0"/>
        </w:rPr>
        <w:t>(</w:t>
      </w:r>
      <w:r>
        <w:rPr>
          <w:rFonts w:ascii="SimSun" w:eastAsia="SimSun" w:hAnsi="SimSun" w:cs="SimSun"/>
          <w:i w:val="0"/>
        </w:rPr>
        <w:t>共</w:t>
      </w:r>
      <w:r>
        <w:rPr>
          <w:rFonts w:ascii="Times New Roman" w:eastAsia="Times New Roman" w:hAnsi="Times New Roman" w:cs="Times New Roman"/>
          <w:i w:val="0"/>
        </w:rPr>
        <w:t>10</w:t>
      </w:r>
      <w:r>
        <w:rPr>
          <w:rFonts w:ascii="SimSun" w:eastAsia="SimSun" w:hAnsi="SimSun" w:cs="SimSun"/>
          <w:i w:val="0"/>
        </w:rPr>
        <w:t>题，共</w:t>
      </w:r>
      <w:r>
        <w:rPr>
          <w:rFonts w:ascii="Times New Roman" w:eastAsia="Times New Roman" w:hAnsi="Times New Roman" w:cs="Times New Roman"/>
          <w:i w:val="0"/>
        </w:rPr>
        <w:t>20</w:t>
      </w:r>
      <w:r>
        <w:rPr>
          <w:rFonts w:ascii="SimSun" w:eastAsia="SimSun" w:hAnsi="SimSun" w:cs="SimSun"/>
          <w:i w:val="0"/>
        </w:rPr>
        <w:t>分</w:t>
      </w:r>
      <w:r>
        <w:rPr>
          <w:rFonts w:ascii="Times New Roman" w:eastAsia="Times New Roman" w:hAnsi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鱼通常生活在水中。（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SimSun" w:eastAsia="SimSun" w:hAnsi="SimSun" w:cs="SimSun"/>
          <w:b w:val="0"/>
          <w:bCs w:val="0"/>
        </w:rPr>
        <w:t>观察小动物时，我们不能伤害它们。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3.</w:t>
      </w:r>
      <w:r>
        <w:rPr>
          <w:rFonts w:ascii="SimSun" w:eastAsia="SimSun" w:hAnsi="SimSun" w:cs="SimSun"/>
          <w:b w:val="0"/>
          <w:bCs w:val="0"/>
        </w:rPr>
        <w:t>为了方便研究，我们可以对动物进行分类。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  <w:strike w:val="0"/>
          <w:u w:val="none"/>
        </w:rPr>
        <w:drawing>
          <wp:inline>
            <wp:extent cx="1419225" cy="733425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1815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我生活在水里。（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spacing w:line="480" w:lineRule="auto"/>
        <w:jc w:val="left"/>
        <w:rPr>
          <w:b w:val="0"/>
          <w:bCs w:val="0"/>
        </w:rPr>
      </w:pPr>
      <w:r>
        <w:t>5.</w:t>
      </w:r>
      <w:r>
        <w:rPr>
          <w:rFonts w:ascii="SimSun" w:eastAsia="SimSun" w:hAnsi="SimSun" w:cs="SimSun"/>
          <w:b w:val="0"/>
          <w:bCs w:val="0"/>
        </w:rPr>
        <w:t>鱼在水中用腮呼吸，靠鳍运动。（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6.</w:t>
      </w:r>
      <w:r>
        <w:rPr>
          <w:rFonts w:ascii="SimSun" w:eastAsia="SimSun" w:hAnsi="SimSun" w:cs="SimSun"/>
          <w:b w:val="0"/>
          <w:bCs w:val="0"/>
        </w:rPr>
        <w:t>可以按照动物的生活环境分类。（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7.</w:t>
      </w:r>
      <w:r>
        <w:rPr>
          <w:rFonts w:ascii="SimSun" w:eastAsia="SimSun" w:hAnsi="SimSun" w:cs="SimSun"/>
          <w:b w:val="0"/>
          <w:bCs w:val="0"/>
        </w:rPr>
        <w:t>每个动物都有自己的特征，描述动物时要根据特征来描写。（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8.</w:t>
      </w:r>
      <w:r>
        <w:rPr>
          <w:b w:val="0"/>
          <w:bCs w:val="0"/>
          <w:strike w:val="0"/>
          <w:u w:val="none"/>
        </w:rPr>
        <w:drawing>
          <wp:inline>
            <wp:extent cx="1028700" cy="1000125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509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我的脚比蝴蝶的脚多。（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spacing w:line="480" w:lineRule="auto"/>
        <w:jc w:val="left"/>
        <w:rPr>
          <w:b w:val="0"/>
          <w:bCs w:val="0"/>
        </w:rPr>
      </w:pPr>
      <w:r>
        <w:t>9.</w:t>
      </w:r>
      <w:r>
        <w:rPr>
          <w:rFonts w:ascii="SimSun" w:eastAsia="SimSun" w:hAnsi="SimSun" w:cs="SimSun"/>
          <w:b w:val="0"/>
          <w:bCs w:val="0"/>
        </w:rPr>
        <w:t>蜗牛的家要保持干燥。（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10.</w:t>
      </w:r>
      <w:r>
        <w:rPr>
          <w:rFonts w:ascii="SimSun" w:eastAsia="SimSun" w:hAnsi="SimSun" w:cs="SimSun"/>
          <w:b w:val="0"/>
          <w:bCs w:val="0"/>
        </w:rPr>
        <w:t>蜗牛的身体特点是：有触角，有腹足，有口，有眼，有壳。（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四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连线题</w:t>
      </w:r>
      <w:r>
        <w:rPr>
          <w:rFonts w:ascii="Times New Roman" w:eastAsia="Times New Roman" w:hAnsi="Times New Roman" w:cs="Times New Roman"/>
          <w:i w:val="0"/>
        </w:rPr>
        <w:t>(</w:t>
      </w:r>
      <w:r>
        <w:rPr>
          <w:rFonts w:ascii="SimSun" w:eastAsia="SimSun" w:hAnsi="SimSun" w:cs="SimSun"/>
          <w:i w:val="0"/>
        </w:rPr>
        <w:t>共</w:t>
      </w:r>
      <w:r>
        <w:rPr>
          <w:rFonts w:ascii="Times New Roman" w:eastAsia="Times New Roman" w:hAnsi="Times New Roman" w:cs="Times New Roman"/>
          <w:i w:val="0"/>
        </w:rPr>
        <w:t>1</w:t>
      </w:r>
      <w:r>
        <w:rPr>
          <w:rFonts w:ascii="SimSun" w:eastAsia="SimSun" w:hAnsi="SimSun" w:cs="SimSun"/>
          <w:i w:val="0"/>
        </w:rPr>
        <w:t>题，共</w:t>
      </w:r>
      <w:r>
        <w:rPr>
          <w:rFonts w:ascii="Times New Roman" w:eastAsia="Times New Roman" w:hAnsi="Times New Roman" w:cs="Times New Roman"/>
          <w:i w:val="0"/>
        </w:rPr>
        <w:t>4</w:t>
      </w:r>
      <w:r>
        <w:rPr>
          <w:rFonts w:ascii="SimSun" w:eastAsia="SimSun" w:hAnsi="SimSun" w:cs="SimSun"/>
          <w:i w:val="0"/>
        </w:rPr>
        <w:t>分</w:t>
      </w:r>
      <w:r>
        <w:rPr>
          <w:rFonts w:ascii="Times New Roman" w:eastAsia="Times New Roman" w:hAnsi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b w:val="0"/>
          <w:bCs w:val="0"/>
          <w:strike w:val="0"/>
          <w:u w:val="none"/>
        </w:rPr>
        <w:drawing>
          <wp:inline>
            <wp:extent cx="1190625" cy="1133475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434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  <w:strike w:val="0"/>
          <w:u w:val="none"/>
        </w:rPr>
        <w:drawing>
          <wp:inline>
            <wp:extent cx="1285875" cy="100965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19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  <w:strike w:val="0"/>
          <w:u w:val="none"/>
        </w:rPr>
        <w:drawing>
          <wp:inline>
            <wp:extent cx="1276350" cy="923925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577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  <w:strike w:val="0"/>
          <w:u w:val="none"/>
        </w:rPr>
        <w:drawing>
          <wp:inline>
            <wp:extent cx="1171575" cy="866775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19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       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  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 xml:space="preserve">              </w:t>
      </w:r>
      <w:r>
        <w:rPr>
          <w:rFonts w:ascii="SimSun" w:eastAsia="SimSun" w:hAnsi="SimSun" w:cs="SimSun"/>
          <w:b w:val="0"/>
          <w:bCs w:val="0"/>
        </w:rPr>
        <w:t>有脚</w:t>
      </w:r>
      <w:r>
        <w:rPr>
          <w:b w:val="0"/>
          <w:bCs w:val="0"/>
        </w:rPr>
        <w:t>           </w:t>
      </w:r>
      <w:r>
        <w:rPr>
          <w:rFonts w:ascii="SimSun" w:eastAsia="SimSun" w:hAnsi="SimSun" w:cs="SimSun"/>
          <w:b w:val="0"/>
          <w:bCs w:val="0"/>
        </w:rPr>
        <w:t>没有脚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五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综合题</w:t>
      </w:r>
      <w:r>
        <w:rPr>
          <w:rFonts w:ascii="Times New Roman" w:eastAsia="Times New Roman" w:hAnsi="Times New Roman" w:cs="Times New Roman"/>
          <w:i w:val="0"/>
        </w:rPr>
        <w:t>(</w:t>
      </w:r>
      <w:r>
        <w:rPr>
          <w:rFonts w:ascii="SimSun" w:eastAsia="SimSun" w:hAnsi="SimSun" w:cs="SimSun"/>
          <w:i w:val="0"/>
        </w:rPr>
        <w:t>共</w:t>
      </w:r>
      <w:r>
        <w:rPr>
          <w:rFonts w:ascii="Times New Roman" w:eastAsia="Times New Roman" w:hAnsi="Times New Roman" w:cs="Times New Roman"/>
          <w:i w:val="0"/>
        </w:rPr>
        <w:t>2</w:t>
      </w:r>
      <w:r>
        <w:rPr>
          <w:rFonts w:ascii="SimSun" w:eastAsia="SimSun" w:hAnsi="SimSun" w:cs="SimSun"/>
          <w:i w:val="0"/>
        </w:rPr>
        <w:t>题，共</w:t>
      </w:r>
      <w:r>
        <w:rPr>
          <w:rFonts w:ascii="Times New Roman" w:eastAsia="Times New Roman" w:hAnsi="Times New Roman" w:cs="Times New Roman"/>
          <w:i w:val="0"/>
        </w:rPr>
        <w:t>14</w:t>
      </w:r>
      <w:r>
        <w:rPr>
          <w:rFonts w:ascii="SimSun" w:eastAsia="SimSun" w:hAnsi="SimSun" w:cs="SimSun"/>
          <w:i w:val="0"/>
        </w:rPr>
        <w:t>分</w:t>
      </w:r>
      <w:r>
        <w:rPr>
          <w:rFonts w:ascii="Times New Roman" w:eastAsia="Times New Roman" w:hAnsi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观察蜗牛怎样吃东西。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  <w:strike w:val="0"/>
          <w:u w:val="none"/>
        </w:rPr>
        <w:drawing>
          <wp:inline>
            <wp:extent cx="1552575" cy="1019175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97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1.</w:t>
      </w:r>
      <w:r>
        <w:rPr>
          <w:rFonts w:ascii="SimSun" w:eastAsia="SimSun" w:hAnsi="SimSun" w:cs="SimSun"/>
          <w:b w:val="0"/>
          <w:bCs w:val="0"/>
        </w:rPr>
        <w:t>蜗牛的牙齿长在（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）上。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嘴唇</w:t>
      </w:r>
      <w:r>
        <w:rPr>
          <w:b w:val="0"/>
          <w:bCs w:val="0"/>
        </w:rPr>
        <w:t>       B.</w:t>
      </w:r>
      <w:r>
        <w:rPr>
          <w:rFonts w:ascii="SimSun" w:eastAsia="SimSun" w:hAnsi="SimSun" w:cs="SimSun"/>
          <w:b w:val="0"/>
          <w:bCs w:val="0"/>
        </w:rPr>
        <w:t>喉咙</w:t>
      </w:r>
      <w:r>
        <w:rPr>
          <w:b w:val="0"/>
          <w:bCs w:val="0"/>
        </w:rPr>
        <w:t>       C.</w:t>
      </w:r>
      <w:r>
        <w:rPr>
          <w:rFonts w:ascii="SimSun" w:eastAsia="SimSun" w:hAnsi="SimSun" w:cs="SimSun"/>
          <w:b w:val="0"/>
          <w:bCs w:val="0"/>
        </w:rPr>
        <w:t>舌头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2.</w:t>
      </w:r>
      <w:r>
        <w:rPr>
          <w:rFonts w:ascii="SimSun" w:eastAsia="SimSun" w:hAnsi="SimSun" w:cs="SimSun"/>
          <w:b w:val="0"/>
          <w:bCs w:val="0"/>
        </w:rPr>
        <w:t>蜗牛吃食物时是（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SimSun" w:eastAsia="SimSun" w:hAnsi="SimSun" w:cs="SimSun"/>
          <w:b w:val="0"/>
          <w:bCs w:val="0"/>
        </w:rPr>
        <w:t>用牙齿直接咬断</w:t>
      </w:r>
      <w:r>
        <w:rPr>
          <w:b w:val="0"/>
          <w:bCs w:val="0"/>
        </w:rPr>
        <w:t>       B.</w:t>
      </w:r>
      <w:r>
        <w:rPr>
          <w:rFonts w:ascii="SimSun" w:eastAsia="SimSun" w:hAnsi="SimSun" w:cs="SimSun"/>
          <w:b w:val="0"/>
          <w:bCs w:val="0"/>
        </w:rPr>
        <w:t>用牙齿磨碎</w:t>
      </w:r>
      <w:r>
        <w:rPr>
          <w:b w:val="0"/>
          <w:bCs w:val="0"/>
        </w:rPr>
        <w:t>       C.</w:t>
      </w:r>
      <w:r>
        <w:rPr>
          <w:rFonts w:ascii="SimSun" w:eastAsia="SimSun" w:hAnsi="SimSun" w:cs="SimSun"/>
          <w:b w:val="0"/>
          <w:bCs w:val="0"/>
        </w:rPr>
        <w:t>直接吞下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3.</w:t>
      </w:r>
      <w:r>
        <w:rPr>
          <w:rFonts w:ascii="SimSun" w:eastAsia="SimSun" w:hAnsi="SimSun" w:cs="SimSun"/>
          <w:b w:val="0"/>
          <w:bCs w:val="0"/>
        </w:rPr>
        <w:t>蜗牛最喜欢吃的食物是（</w:t>
      </w:r>
      <w:r>
        <w:rPr>
          <w:b w:val="0"/>
          <w:bCs w:val="0"/>
        </w:rPr>
        <w:t>   </w:t>
      </w:r>
      <w:r>
        <w:rPr>
          <w:rFonts w:ascii="SimSun" w:eastAsia="SimSun" w:hAnsi="SimSun" w:cs="SimSun"/>
          <w:b w:val="0"/>
          <w:bCs w:val="0"/>
        </w:rPr>
        <w:t>）。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b w:val="0"/>
          <w:bCs w:val="0"/>
          <w:strike w:val="0"/>
          <w:u w:val="none"/>
        </w:rPr>
        <w:drawing>
          <wp:inline>
            <wp:extent cx="1095375" cy="542925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92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面包</w:t>
      </w:r>
      <w:r>
        <w:rPr>
          <w:b w:val="0"/>
          <w:bCs w:val="0"/>
        </w:rPr>
        <w:t>       B.</w:t>
      </w:r>
      <w:r>
        <w:rPr>
          <w:b w:val="0"/>
          <w:bCs w:val="0"/>
          <w:strike w:val="0"/>
          <w:u w:val="none"/>
        </w:rPr>
        <w:drawing>
          <wp:inline>
            <wp:extent cx="942975" cy="571500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62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菜叶</w:t>
      </w:r>
      <w:r>
        <w:rPr>
          <w:b w:val="0"/>
          <w:bCs w:val="0"/>
        </w:rPr>
        <w:t>       C.</w:t>
      </w:r>
      <w:r>
        <w:rPr>
          <w:b w:val="0"/>
          <w:bCs w:val="0"/>
          <w:strike w:val="0"/>
          <w:u w:val="none"/>
        </w:rPr>
        <w:drawing>
          <wp:inline>
            <wp:extent cx="1085850" cy="619125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419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b w:val="0"/>
          <w:bCs w:val="0"/>
        </w:rPr>
        <w:t>巧克力</w:t>
      </w:r>
    </w:p>
    <w:p>
      <w:pPr>
        <w:jc w:val="left"/>
      </w:pPr>
      <w:r>
        <w:t>2.</w:t>
      </w:r>
      <w:r>
        <w:rPr>
          <w:rFonts w:ascii="SimSun" w:eastAsia="SimSun" w:hAnsi="SimSun" w:cs="SimSun"/>
          <w:b w:val="0"/>
          <w:bCs w:val="0"/>
        </w:rPr>
        <w:t>在框里填上鱼身体各个部位名称的序号。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  <w:strike w:val="0"/>
          <w:u w:val="none"/>
        </w:rPr>
        <w:drawing>
          <wp:inline>
            <wp:extent cx="2152650" cy="1524000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8642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Cambria Math" w:eastAsia="Cambria Math" w:hAnsi="Cambria Math" w:cs="Cambria Math"/>
          <w:b w:val="0"/>
          <w:bCs w:val="0"/>
        </w:rPr>
        <w:t>①</w:t>
      </w:r>
      <w:r>
        <w:rPr>
          <w:rFonts w:ascii="SimSun" w:eastAsia="SimSun" w:hAnsi="SimSun" w:cs="SimSun"/>
          <w:b w:val="0"/>
          <w:bCs w:val="0"/>
        </w:rPr>
        <w:t>头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；</w:t>
      </w:r>
      <w:r>
        <w:rPr>
          <w:rFonts w:ascii="Cambria Math" w:eastAsia="Cambria Math" w:hAnsi="Cambria Math" w:cs="Cambria Math"/>
          <w:b w:val="0"/>
          <w:bCs w:val="0"/>
        </w:rPr>
        <w:t>②</w:t>
      </w:r>
      <w:r>
        <w:rPr>
          <w:rFonts w:ascii="SimSun" w:eastAsia="SimSun" w:hAnsi="SimSun" w:cs="SimSun"/>
          <w:b w:val="0"/>
          <w:bCs w:val="0"/>
        </w:rPr>
        <w:t>鱼鳞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；</w:t>
      </w:r>
      <w:r>
        <w:rPr>
          <w:rFonts w:ascii="Cambria Math" w:eastAsia="Cambria Math" w:hAnsi="Cambria Math" w:cs="Cambria Math"/>
          <w:b w:val="0"/>
          <w:bCs w:val="0"/>
        </w:rPr>
        <w:t>③</w:t>
      </w:r>
      <w:r>
        <w:rPr>
          <w:rFonts w:ascii="SimSun" w:eastAsia="SimSun" w:hAnsi="SimSun" w:cs="SimSun"/>
          <w:b w:val="0"/>
          <w:bCs w:val="0"/>
        </w:rPr>
        <w:t>鱼鳃</w:t>
      </w:r>
      <w:r>
        <w:rPr>
          <w:b w:val="0"/>
          <w:bCs w:val="0"/>
        </w:rPr>
        <w:t xml:space="preserve"> </w:t>
      </w:r>
      <w:r>
        <w:rPr>
          <w:rFonts w:ascii="SimSun" w:eastAsia="SimSun" w:hAnsi="SimSun" w:cs="SimSun"/>
          <w:b w:val="0"/>
          <w:bCs w:val="0"/>
        </w:rPr>
        <w:t>；</w:t>
      </w:r>
      <w:r>
        <w:rPr>
          <w:rFonts w:ascii="Cambria Math" w:eastAsia="Cambria Math" w:hAnsi="Cambria Math" w:cs="Cambria Math"/>
          <w:b w:val="0"/>
          <w:bCs w:val="0"/>
        </w:rPr>
        <w:t>④</w:t>
      </w:r>
      <w:r>
        <w:rPr>
          <w:rFonts w:ascii="SimSun" w:eastAsia="SimSun" w:hAnsi="SimSun" w:cs="SimSun"/>
          <w:b w:val="0"/>
          <w:bCs w:val="0"/>
        </w:rPr>
        <w:t>鱼鳍</w:t>
      </w:r>
    </w:p>
    <w:p>
      <w:pPr>
        <w:pStyle w:val="Heading2"/>
        <w:keepNext w:val="0"/>
        <w:spacing w:before="299" w:after="299"/>
        <w:jc w:val="center"/>
        <w:rPr>
          <w:b/>
          <w:bCs/>
          <w:sz w:val="36"/>
          <w:szCs w:val="36"/>
        </w:rPr>
      </w:pPr>
      <w:r>
        <w:rPr>
          <w:rFonts w:ascii="SimSun" w:eastAsia="SimSun" w:hAnsi="SimSun" w:cs="SimSun"/>
          <w:i w:val="0"/>
          <w:iCs w:val="0"/>
        </w:rPr>
        <w:t>参考答案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一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选择题</w:t>
      </w:r>
    </w:p>
    <w:p>
      <w:pPr>
        <w:jc w:val="left"/>
      </w:pPr>
      <w:r>
        <w:t>1.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A</w:t>
      </w:r>
    </w:p>
    <w:p>
      <w:pPr>
        <w:jc w:val="left"/>
        <w:rPr>
          <w:b w:val="0"/>
          <w:bCs w:val="0"/>
        </w:rPr>
      </w:pPr>
      <w:r>
        <w:t>3.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5.</w:t>
      </w:r>
      <w:r>
        <w:rPr>
          <w:b w:val="0"/>
          <w:bCs w:val="0"/>
        </w:rPr>
        <w:t>C</w:t>
      </w:r>
    </w:p>
    <w:p>
      <w:pPr>
        <w:jc w:val="left"/>
        <w:rPr>
          <w:b w:val="0"/>
          <w:bCs w:val="0"/>
        </w:rPr>
      </w:pPr>
      <w:r>
        <w:t>6.</w:t>
      </w:r>
      <w:r>
        <w:rPr>
          <w:b w:val="0"/>
          <w:bCs w:val="0"/>
        </w:rPr>
        <w:t>C</w:t>
      </w:r>
    </w:p>
    <w:p>
      <w:pPr>
        <w:jc w:val="left"/>
        <w:rPr>
          <w:b w:val="0"/>
          <w:bCs w:val="0"/>
        </w:rPr>
      </w:pPr>
      <w:r>
        <w:t>7.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8.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9.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10.</w:t>
      </w:r>
      <w:r>
        <w:rPr>
          <w:b w:val="0"/>
          <w:bCs w:val="0"/>
        </w:rPr>
        <w:t>B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二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填空题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阳光直射；背阴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SimSun" w:eastAsia="SimSun" w:hAnsi="SimSun" w:cs="SimSun"/>
          <w:b w:val="0"/>
          <w:bCs w:val="0"/>
        </w:rPr>
        <w:t>鳍；鳃</w:t>
      </w:r>
    </w:p>
    <w:p>
      <w:pPr>
        <w:jc w:val="left"/>
        <w:rPr>
          <w:b w:val="0"/>
          <w:bCs w:val="0"/>
        </w:rPr>
      </w:pPr>
      <w:r>
        <w:t>3.</w:t>
      </w:r>
      <w:r>
        <w:rPr>
          <w:rFonts w:ascii="SimSun" w:eastAsia="SimSun" w:hAnsi="SimSun" w:cs="SimSun"/>
          <w:b w:val="0"/>
          <w:bCs w:val="0"/>
        </w:rPr>
        <w:t>阴暗潮湿；雨</w:t>
      </w:r>
    </w:p>
    <w:p>
      <w:pPr>
        <w:jc w:val="left"/>
        <w:rPr>
          <w:b w:val="0"/>
          <w:bCs w:val="0"/>
        </w:rPr>
      </w:pPr>
      <w:r>
        <w:t>4.</w:t>
      </w:r>
      <w:r>
        <w:rPr>
          <w:rFonts w:ascii="SimSun" w:eastAsia="SimSun" w:hAnsi="SimSun" w:cs="SimSun"/>
          <w:b w:val="0"/>
          <w:bCs w:val="0"/>
        </w:rPr>
        <w:t>疏松</w:t>
      </w:r>
    </w:p>
    <w:p>
      <w:pPr>
        <w:jc w:val="left"/>
        <w:rPr>
          <w:b w:val="0"/>
          <w:bCs w:val="0"/>
        </w:rPr>
      </w:pPr>
      <w:r>
        <w:t>5.</w:t>
      </w:r>
      <w:r>
        <w:rPr>
          <w:rFonts w:ascii="SimSun" w:eastAsia="SimSun" w:hAnsi="SimSun" w:cs="SimSun"/>
          <w:b w:val="0"/>
          <w:bCs w:val="0"/>
        </w:rPr>
        <w:t>棉签；放大镜；笔；记录夹</w:t>
      </w:r>
    </w:p>
    <w:p>
      <w:pPr>
        <w:jc w:val="left"/>
        <w:rPr>
          <w:b w:val="0"/>
          <w:bCs w:val="0"/>
        </w:rPr>
      </w:pPr>
      <w:r>
        <w:t>6.</w:t>
      </w:r>
      <w:r>
        <w:rPr>
          <w:rFonts w:ascii="SimSun" w:eastAsia="SimSun" w:hAnsi="SimSun" w:cs="SimSun"/>
          <w:b w:val="0"/>
          <w:bCs w:val="0"/>
        </w:rPr>
        <w:t>猫；狗；猴子；山羊；大象</w:t>
      </w:r>
    </w:p>
    <w:p>
      <w:pPr>
        <w:jc w:val="left"/>
        <w:rPr>
          <w:b w:val="0"/>
          <w:bCs w:val="0"/>
        </w:rPr>
      </w:pPr>
      <w:r>
        <w:t>7.</w:t>
      </w:r>
      <w:r>
        <w:rPr>
          <w:rFonts w:ascii="SimSun" w:eastAsia="SimSun" w:hAnsi="SimSun" w:cs="SimSun"/>
          <w:b w:val="0"/>
          <w:bCs w:val="0"/>
        </w:rPr>
        <w:t>动；植</w:t>
      </w:r>
    </w:p>
    <w:p>
      <w:pPr>
        <w:jc w:val="left"/>
        <w:rPr>
          <w:b w:val="0"/>
          <w:bCs w:val="0"/>
        </w:rPr>
      </w:pPr>
      <w:r>
        <w:t>8.</w:t>
      </w:r>
      <w:r>
        <w:rPr>
          <w:rFonts w:ascii="SimSun" w:eastAsia="SimSun" w:hAnsi="SimSun" w:cs="SimSun"/>
          <w:b w:val="0"/>
          <w:bCs w:val="0"/>
        </w:rPr>
        <w:t>身体；反应；运动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三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判断题</w:t>
      </w:r>
    </w:p>
    <w:p>
      <w:pPr>
        <w:jc w:val="left"/>
      </w:pPr>
      <w:r>
        <w:t>1.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3.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5.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6.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7.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8.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9.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10.</w:t>
      </w:r>
      <w:r>
        <w:rPr>
          <w:b w:val="0"/>
          <w:bCs w:val="0"/>
        </w:rPr>
        <w:t>√</w:t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四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连线题</w:t>
      </w:r>
    </w:p>
    <w:p>
      <w:pPr>
        <w:jc w:val="left"/>
      </w:pPr>
      <w:r>
        <w:t>1.</w:t>
      </w:r>
      <w:r>
        <w:rPr>
          <w:rFonts w:ascii="SimSun" w:eastAsia="SimSun" w:hAnsi="SimSun" w:cs="SimSun"/>
          <w:b w:val="0"/>
          <w:bCs w:val="0"/>
        </w:rPr>
        <w:t>如下：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  <w:strike w:val="0"/>
          <w:u w:val="none"/>
        </w:rPr>
        <w:drawing>
          <wp:inline>
            <wp:extent cx="5029200" cy="158115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602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4"/>
        <w:keepNext w:val="0"/>
        <w:spacing w:before="319" w:after="319"/>
        <w:jc w:val="left"/>
        <w:rPr>
          <w:b/>
          <w:bCs/>
        </w:rPr>
      </w:pPr>
      <w:r>
        <w:rPr>
          <w:rFonts w:ascii="SimSun" w:eastAsia="SimSun" w:hAnsi="SimSun" w:cs="SimSun"/>
          <w:i w:val="0"/>
        </w:rPr>
        <w:t>五</w:t>
      </w:r>
      <w:r>
        <w:rPr>
          <w:rFonts w:ascii="Times New Roman" w:eastAsia="Times New Roman" w:hAnsi="Times New Roman" w:cs="Times New Roman"/>
          <w:i w:val="0"/>
        </w:rPr>
        <w:t>.</w:t>
      </w:r>
      <w:r>
        <w:rPr>
          <w:rFonts w:ascii="SimSun" w:eastAsia="SimSun" w:hAnsi="SimSun" w:cs="SimSun"/>
          <w:i w:val="0"/>
        </w:rPr>
        <w:t>综合题</w:t>
      </w:r>
    </w:p>
    <w:p>
      <w:pPr>
        <w:jc w:val="left"/>
      </w:pPr>
      <w:r>
        <w:t>1.</w:t>
      </w:r>
      <w:r>
        <w:rPr>
          <w:b w:val="0"/>
          <w:bCs w:val="0"/>
        </w:rPr>
        <w:t>C</w:t>
      </w:r>
      <w:r>
        <w:rPr>
          <w:rFonts w:ascii="SimSun" w:eastAsia="SimSun" w:hAnsi="SimSun" w:cs="SimSun"/>
          <w:b w:val="0"/>
          <w:bCs w:val="0"/>
        </w:rPr>
        <w:t>；</w:t>
      </w:r>
      <w:r>
        <w:rPr>
          <w:b w:val="0"/>
          <w:bCs w:val="0"/>
        </w:rPr>
        <w:t>B</w:t>
      </w:r>
      <w:r>
        <w:rPr>
          <w:rFonts w:ascii="SimSun" w:eastAsia="SimSun" w:hAnsi="SimSun" w:cs="SimSun"/>
          <w:b w:val="0"/>
          <w:bCs w:val="0"/>
        </w:rPr>
        <w:t>；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SimSun" w:eastAsia="SimSun" w:hAnsi="SimSun" w:cs="SimSun"/>
          <w:b w:val="0"/>
          <w:bCs w:val="0"/>
        </w:rPr>
        <w:t>如下：</w:t>
      </w:r>
    </w:p>
    <w:p>
      <w:pPr>
        <w:spacing w:before="240" w:after="240" w:line="480" w:lineRule="auto"/>
        <w:jc w:val="left"/>
        <w:rPr>
          <w:b w:val="0"/>
          <w:bCs w:val="0"/>
        </w:rPr>
        <w:sectPr>
          <w:headerReference w:type="default" r:id="rId26"/>
          <w:footerReference w:type="default" r:id="rId27"/>
          <w:pgMar w:header="708" w:footer="708"/>
          <w:cols w:space="708"/>
        </w:sectPr>
      </w:pPr>
      <w:r>
        <w:rPr>
          <w:b w:val="0"/>
          <w:bCs w:val="0"/>
          <w:strike w:val="0"/>
          <w:u w:val="none"/>
        </w:rPr>
        <w:drawing>
          <wp:inline>
            <wp:extent cx="2200275" cy="1562100"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810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 w:val="0"/>
          <w:bCs w:val="0"/>
        </w:rPr>
        <w:drawing>
          <wp:inline>
            <wp:extent cx="5943600" cy="7113147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7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1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  <w:rsid w:val="004151FC"/>
    <w:rsid w:val="00C02FC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eastAsia="宋体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eastAsia="宋体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image" Target="media/image24.pn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